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27D745"/>
    <w:p w14:paraId="128BF517">
      <w:pPr>
        <w:spacing w:line="540" w:lineRule="exact"/>
        <w:jc w:val="center"/>
        <w:rPr>
          <w:rFonts w:hint="default" w:ascii="Times New Roman" w:hAnsi="Times New Roman" w:eastAsia="华文中宋" w:cs="Times New Roman"/>
          <w:b/>
          <w:kern w:val="0"/>
          <w:sz w:val="52"/>
          <w:szCs w:val="52"/>
        </w:rPr>
      </w:pPr>
    </w:p>
    <w:p w14:paraId="191D9869">
      <w:pPr>
        <w:spacing w:line="540" w:lineRule="exact"/>
        <w:rPr>
          <w:rFonts w:hint="default" w:ascii="Times New Roman" w:hAnsi="Times New Roman" w:eastAsia="华文中宋" w:cs="Times New Roman"/>
          <w:b/>
          <w:kern w:val="0"/>
          <w:sz w:val="52"/>
          <w:szCs w:val="52"/>
        </w:rPr>
      </w:pPr>
    </w:p>
    <w:p w14:paraId="3717DEF7">
      <w:pPr>
        <w:spacing w:line="540" w:lineRule="exact"/>
        <w:jc w:val="center"/>
        <w:rPr>
          <w:rFonts w:hint="default" w:ascii="Times New Roman" w:hAnsi="Times New Roman" w:eastAsia="华文中宋" w:cs="Times New Roman"/>
          <w:b/>
          <w:kern w:val="0"/>
          <w:sz w:val="52"/>
          <w:szCs w:val="52"/>
        </w:rPr>
      </w:pPr>
    </w:p>
    <w:p w14:paraId="4FD69904">
      <w:pPr>
        <w:spacing w:line="540" w:lineRule="exact"/>
        <w:jc w:val="center"/>
        <w:rPr>
          <w:rFonts w:hint="default" w:ascii="Times New Roman" w:hAnsi="Times New Roman" w:eastAsia="华文中宋" w:cs="Times New Roman"/>
          <w:b/>
          <w:kern w:val="0"/>
          <w:sz w:val="52"/>
          <w:szCs w:val="52"/>
        </w:rPr>
      </w:pPr>
    </w:p>
    <w:p w14:paraId="2D449F97">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2023年度农村客运补贴资金及城市交通发展奖励资金项目支出绩效评价报告</w:t>
      </w:r>
    </w:p>
    <w:p w14:paraId="1318CB53">
      <w:pPr>
        <w:spacing w:line="540" w:lineRule="exact"/>
        <w:jc w:val="center"/>
        <w:rPr>
          <w:rFonts w:hint="default" w:ascii="Times New Roman" w:hAnsi="Times New Roman" w:eastAsia="华文中宋" w:cs="Times New Roman"/>
          <w:b/>
          <w:kern w:val="0"/>
          <w:sz w:val="52"/>
          <w:szCs w:val="52"/>
        </w:rPr>
      </w:pPr>
    </w:p>
    <w:p w14:paraId="30FAB57F">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63961AA8">
      <w:pPr>
        <w:spacing w:line="540" w:lineRule="exact"/>
        <w:jc w:val="center"/>
        <w:rPr>
          <w:rFonts w:hint="default" w:ascii="Times New Roman" w:hAnsi="Times New Roman" w:eastAsia="仿宋_GB2312" w:cs="Times New Roman"/>
          <w:kern w:val="0"/>
          <w:sz w:val="30"/>
          <w:szCs w:val="30"/>
        </w:rPr>
      </w:pPr>
    </w:p>
    <w:p w14:paraId="1AAEA3C9">
      <w:pPr>
        <w:spacing w:line="540" w:lineRule="exact"/>
        <w:jc w:val="center"/>
        <w:rPr>
          <w:rFonts w:hint="default" w:ascii="Times New Roman" w:hAnsi="Times New Roman" w:eastAsia="仿宋_GB2312" w:cs="Times New Roman"/>
          <w:kern w:val="0"/>
          <w:sz w:val="30"/>
          <w:szCs w:val="30"/>
        </w:rPr>
      </w:pPr>
    </w:p>
    <w:p w14:paraId="3BCEBB57">
      <w:pPr>
        <w:pStyle w:val="9"/>
        <w:jc w:val="both"/>
        <w:rPr>
          <w:rFonts w:hint="default" w:ascii="Times New Roman" w:hAnsi="Times New Roman" w:cs="Times New Roman"/>
        </w:rPr>
      </w:pPr>
    </w:p>
    <w:p w14:paraId="18B1BCCD">
      <w:pPr>
        <w:spacing w:line="540" w:lineRule="exact"/>
        <w:jc w:val="center"/>
        <w:rPr>
          <w:rFonts w:hint="default" w:ascii="Times New Roman" w:hAnsi="Times New Roman" w:eastAsia="仿宋_GB2312" w:cs="Times New Roman"/>
          <w:kern w:val="0"/>
          <w:sz w:val="30"/>
          <w:szCs w:val="30"/>
        </w:rPr>
      </w:pPr>
    </w:p>
    <w:p w14:paraId="0FA203C9">
      <w:pPr>
        <w:spacing w:line="540" w:lineRule="exact"/>
        <w:rPr>
          <w:rFonts w:hint="default" w:ascii="Times New Roman" w:hAnsi="Times New Roman" w:eastAsia="仿宋_GB2312" w:cs="Times New Roman"/>
          <w:kern w:val="0"/>
          <w:sz w:val="30"/>
          <w:szCs w:val="30"/>
        </w:rPr>
      </w:pPr>
    </w:p>
    <w:p w14:paraId="6FB731A5">
      <w:pPr>
        <w:spacing w:line="700" w:lineRule="exact"/>
        <w:ind w:left="2877" w:leftChars="608" w:hanging="1600" w:hangingChars="500"/>
        <w:jc w:val="left"/>
        <w:rPr>
          <w:rFonts w:hint="default" w:ascii="Times New Roman" w:hAnsi="Times New Roman" w:eastAsia="仿宋_GB2312" w:cs="Times New Roman"/>
          <w:b w:val="0"/>
          <w:bCs w:val="0"/>
          <w:kern w:val="0"/>
          <w:sz w:val="32"/>
          <w:szCs w:val="32"/>
        </w:rPr>
      </w:pPr>
      <w:r>
        <w:rPr>
          <w:rFonts w:hint="default" w:ascii="Times New Roman" w:hAnsi="Times New Roman" w:eastAsia="仿宋_GB2312" w:cs="Times New Roman"/>
          <w:kern w:val="0"/>
          <w:sz w:val="32"/>
          <w:szCs w:val="32"/>
        </w:rPr>
        <w:t>项目名称：</w:t>
      </w:r>
      <w:r>
        <w:rPr>
          <w:rFonts w:hint="default" w:ascii="Times New Roman" w:hAnsi="Times New Roman" w:eastAsia="仿宋_GB2312" w:cs="Times New Roman"/>
          <w:b w:val="0"/>
          <w:bCs w:val="0"/>
          <w:kern w:val="0"/>
          <w:sz w:val="32"/>
          <w:szCs w:val="32"/>
        </w:rPr>
        <w:t>伊州财建[2023]198号2023年度农村客运补贴资金及城市交通发展奖励资金项目</w:t>
      </w:r>
    </w:p>
    <w:p w14:paraId="1C53A6F6">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eastAsia="zh-CN"/>
        </w:rPr>
        <w:t>特克斯县交通运输局</w:t>
      </w:r>
    </w:p>
    <w:p w14:paraId="7BD7F720">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eastAsia="zh-CN"/>
        </w:rPr>
        <w:t>特克斯县交通运输局</w:t>
      </w:r>
    </w:p>
    <w:p w14:paraId="3743B15C">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eastAsia="zh-CN"/>
        </w:rPr>
        <w:t>胡雪娇</w:t>
      </w:r>
    </w:p>
    <w:p w14:paraId="3269CF7D">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16</w:t>
      </w:r>
      <w:r>
        <w:rPr>
          <w:rFonts w:hint="default" w:ascii="Times New Roman" w:hAnsi="Times New Roman" w:eastAsia="仿宋_GB2312" w:cs="Times New Roman"/>
          <w:kern w:val="0"/>
          <w:sz w:val="32"/>
          <w:szCs w:val="32"/>
        </w:rPr>
        <w:t>日</w:t>
      </w:r>
    </w:p>
    <w:p w14:paraId="74E25280">
      <w:pPr>
        <w:spacing w:line="540" w:lineRule="exact"/>
        <w:jc w:val="center"/>
        <w:rPr>
          <w:rFonts w:hint="default" w:ascii="Times New Roman" w:hAnsi="Times New Roman" w:eastAsia="仿宋_GB2312" w:cs="Times New Roman"/>
          <w:kern w:val="0"/>
          <w:sz w:val="30"/>
          <w:szCs w:val="30"/>
        </w:rPr>
      </w:pPr>
    </w:p>
    <w:p w14:paraId="0D09FD05">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3593D6B4">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56756967">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68A62FB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对农村客运、城市公交燃油消耗进行补助，补助标准略高于上年度或与上年度基本持平。鼓励农村客运、城市公交企业积极承担社会义务，切实减轻企业运行负担和地方财政压力，让人民群众共享交通运输改革发展成果，推动运输服务高质量发展。</w:t>
      </w:r>
    </w:p>
    <w:p w14:paraId="5C3CF940">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09997DAD">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项目主要内容：对农村客运、城市公交燃油消耗进行补助</w:t>
      </w:r>
      <w:r>
        <w:rPr>
          <w:rFonts w:hint="eastAsia" w:ascii="Times New Roman" w:hAnsi="Times New Roman" w:eastAsia="仿宋_GB2312" w:cs="Times New Roman"/>
          <w:sz w:val="32"/>
          <w:szCs w:val="32"/>
          <w:highlight w:val="none"/>
          <w:lang w:val="en-US" w:eastAsia="zh-CN"/>
        </w:rPr>
        <w:t>，鼓励农村客运、城市公交企业积极承担社会义务，切实减轻企业运行负担和地方财政压力。</w:t>
      </w:r>
    </w:p>
    <w:p w14:paraId="044103B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项目实施情况：</w:t>
      </w:r>
      <w:r>
        <w:rPr>
          <w:rFonts w:hint="eastAsia" w:ascii="Times New Roman" w:hAnsi="Times New Roman" w:eastAsia="仿宋_GB2312" w:cs="Times New Roman"/>
          <w:sz w:val="32"/>
          <w:szCs w:val="32"/>
          <w:highlight w:val="none"/>
          <w:lang w:val="en-US" w:eastAsia="zh-CN"/>
        </w:rPr>
        <w:t>所有车辆运营里程和天数均已核对完毕，并在系统中完成申报。</w:t>
      </w:r>
    </w:p>
    <w:p w14:paraId="4068C8C9">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1585DCD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0EFD5DB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735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735</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243946D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38FADB3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735</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735</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ascii="Times New Roman" w:hAnsi="Times New Roman" w:eastAsia="仿宋_GB2312" w:cs="Times New Roman"/>
          <w:sz w:val="32"/>
          <w:szCs w:val="32"/>
          <w:highlight w:val="none"/>
          <w:lang w:val="en-US" w:eastAsia="zh-CN"/>
        </w:rPr>
        <w:t>634.62</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lang w:val="en-US" w:eastAsia="zh-CN"/>
        </w:rPr>
        <w:t>%，主要用于：对农村客运、城市公交燃油消耗进行补助。</w:t>
      </w:r>
    </w:p>
    <w:p w14:paraId="1FC92655">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1E00DB59">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7C622C4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对农村客运、城市公交燃油消耗进行补助，补助标准略高于上年度或与上年度基本持平。鼓励农村客运、城市公交企业积极承担社会义务，切实减轻企业运行负担和地方财政压力，让人民群众共享交通运输改革发展成果，推动运输服务高质量发展</w:t>
      </w:r>
      <w:r>
        <w:rPr>
          <w:rFonts w:hint="eastAsia" w:ascii="Times New Roman" w:hAnsi="Times New Roman" w:eastAsia="仿宋_GB2312" w:cs="Times New Roman"/>
          <w:sz w:val="32"/>
          <w:szCs w:val="32"/>
          <w:highlight w:val="none"/>
          <w:lang w:val="en-US" w:eastAsia="zh-CN"/>
        </w:rPr>
        <w:t>。</w:t>
      </w:r>
    </w:p>
    <w:p w14:paraId="32C28A78">
      <w:pPr>
        <w:numPr>
          <w:ilvl w:val="0"/>
          <w:numId w:val="1"/>
        </w:num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阶段性目标</w:t>
      </w:r>
    </w:p>
    <w:p w14:paraId="31D71086">
      <w:pPr>
        <w:numPr>
          <w:ilvl w:val="0"/>
          <w:numId w:val="0"/>
        </w:numPr>
        <w:spacing w:line="560" w:lineRule="exact"/>
        <w:ind w:firstLine="640" w:firstLineChars="200"/>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按月份对辖区内所有车辆运营里程和天数均已核对完毕，并在系统中进行逐一核对。</w:t>
      </w:r>
    </w:p>
    <w:p w14:paraId="4CEDC9F6">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31935E9A">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0FE142F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42F0D9FA">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68A9DBB7">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14:paraId="110B3741">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7D983389">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6B7B22E4">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6409BCAA">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2A1B3DD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5682027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效益以及可持续性等多维度指标，为项目后续的改进与优化提供科学依据。</w:t>
      </w:r>
    </w:p>
    <w:p w14:paraId="0DB5E39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270B77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672555D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138C1A6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20C944B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292E64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650304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2A741B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5511AB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5E00611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73B8478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本项目预算绩效评价报告的评价对象是2023年度农村客运补贴资金及城市交通发展奖励资金项目及其预算执行情况。该项目由</w:t>
      </w:r>
      <w:r>
        <w:rPr>
          <w:rFonts w:hint="eastAsia" w:ascii="Times New Roman" w:hAnsi="Times New Roman" w:eastAsia="仿宋_GB2312" w:cs="Times New Roman"/>
          <w:b w:val="0"/>
          <w:bCs w:val="0"/>
          <w:highlight w:val="none"/>
          <w:lang w:eastAsia="zh-CN"/>
        </w:rPr>
        <w:t>特克斯县交通运输局</w:t>
      </w:r>
      <w:r>
        <w:rPr>
          <w:rFonts w:hint="default" w:ascii="Times New Roman" w:hAnsi="Times New Roman" w:eastAsia="仿宋_GB2312" w:cs="Times New Roman"/>
          <w:b w:val="0"/>
          <w:bCs w:val="0"/>
          <w:highlight w:val="none"/>
        </w:rPr>
        <w:t>负责实施，旨在</w:t>
      </w:r>
      <w:r>
        <w:rPr>
          <w:rStyle w:val="15"/>
          <w:rFonts w:hint="default" w:ascii="Times New Roman" w:hAnsi="Times New Roman" w:eastAsia="黑体" w:cs="Times New Roman"/>
          <w:b w:val="0"/>
          <w:bCs/>
          <w:spacing w:val="-4"/>
          <w:sz w:val="32"/>
          <w:szCs w:val="32"/>
          <w:highlight w:val="none"/>
        </w:rPr>
        <w:t>对农村客运、城市公交燃油消耗进行补助</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2024年12月25日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735</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38EE9C6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3A9952F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53B95E79">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0B1D7D1F">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344C786F">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181E3DE0">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、经济等方面的综合影响。</w:t>
      </w:r>
    </w:p>
    <w:p w14:paraId="532E1247">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4EB7359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4E973B7A">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6258BF01">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4095FD32">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4CC31638">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68679C99">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6C51D386">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评价指标体系</w:t>
      </w:r>
    </w:p>
    <w:p w14:paraId="4C91046A">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绩效评价框架是开展绩效评价的核心。绩效评价框架包括评价准则、关键评价问题、评价指标、数据来源、数据收集方法等。指标体系建立过程如下：</w:t>
      </w:r>
    </w:p>
    <w:p w14:paraId="00665EDD">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（1）确定评价指标</w:t>
      </w:r>
    </w:p>
    <w:p w14:paraId="545B7449">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采用层次分析法，建立评价指标体系。绩效评价将指标分为项目决策指标、项目过程指标、项目产出指标、项目效益指标四个维度，最终形成一个由多个相互联系的指标组成的多层次指标体系。</w:t>
      </w:r>
    </w:p>
    <w:p w14:paraId="78BBDB36">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（2）确定权重</w:t>
      </w:r>
    </w:p>
    <w:p w14:paraId="3067F428">
      <w:pPr>
        <w:pStyle w:val="9"/>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确定各个指标相对于项目总体绩效的权重分值。在绩效评价指标体系中，项目决策权重为20分，项目过程权重为20分，项目产出权重为40分，项目效益权重为20分。</w:t>
      </w:r>
    </w:p>
    <w:p w14:paraId="43DC24D4">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（3）确定指标标准值</w:t>
      </w:r>
    </w:p>
    <w:p w14:paraId="1C3AE77A">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指标标准值是绩效评价指标的尺度，既要反映同类项目的先进水平，又要符合项目的实际绩效水平。具体采用计划标准等确定此次绩效评价指标标准值。</w:t>
      </w:r>
    </w:p>
    <w:p w14:paraId="218CA499">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绩效评价总分值100分，根据综合评分结果，90（含）-100分为优、80（含）-90分为良、60（含）-80分为中、60分以下为差。</w:t>
      </w:r>
    </w:p>
    <w:p w14:paraId="75319912">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具体评价指标体系详情见附件1</w:t>
      </w:r>
    </w:p>
    <w:p w14:paraId="70DD0251">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40D0DDC7">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绩效评价从项目决策、项目过程、项目产出、项目效益四个维度进行评价。评价对象为项目目标实施情况，  评价核心为资金的支出完成情况和项目的产出效益。</w:t>
      </w:r>
    </w:p>
    <w:p w14:paraId="25D236BD">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本次评价指标中，既有定性指标又有定量指标，各类指标因考核内容不同和客观标准不同存在较大差异，因此核定具体指标时采用了不同方法，具体评价方法如下：</w:t>
      </w:r>
    </w:p>
    <w:p w14:paraId="5E4F4CAB">
      <w:pPr>
        <w:pStyle w:val="9"/>
        <w:spacing w:before="0" w:after="0" w:line="560" w:lineRule="exact"/>
        <w:ind w:firstLine="640" w:firstLineChars="200"/>
        <w:jc w:val="both"/>
        <w:outlineLvl w:val="9"/>
        <w:rPr>
          <w:rFonts w:hint="eastAsia" w:ascii="Times New Roman" w:hAnsi="Times New Roman" w:eastAsia="仿宋_GB2312" w:cs="Times New Roman"/>
          <w:b w:val="0"/>
          <w:bCs w:val="0"/>
          <w:lang w:eastAsia="zh-CN"/>
        </w:rPr>
      </w:pPr>
      <w:r>
        <w:rPr>
          <w:rFonts w:hint="default" w:ascii="Times New Roman" w:hAnsi="Times New Roman" w:eastAsia="仿宋_GB2312" w:cs="Times New Roman"/>
          <w:b w:val="0"/>
          <w:bCs w:val="0"/>
        </w:rPr>
        <w:t>（</w:t>
      </w:r>
      <w:r>
        <w:rPr>
          <w:rFonts w:hint="eastAsia" w:ascii="Times New Roman" w:hAnsi="Times New Roman" w:eastAsia="仿宋_GB2312" w:cs="Times New Roman"/>
          <w:b w:val="0"/>
          <w:bCs w:val="0"/>
          <w:lang w:eastAsia="zh-CN"/>
        </w:rPr>
        <w:t>一</w:t>
      </w:r>
      <w:r>
        <w:rPr>
          <w:rFonts w:hint="default" w:ascii="Times New Roman" w:hAnsi="Times New Roman" w:eastAsia="仿宋_GB2312" w:cs="Times New Roman"/>
          <w:b w:val="0"/>
          <w:bCs w:val="0"/>
        </w:rPr>
        <w:t>）比较法。是指将实施情况与绩效目标、历史情况、不同部门和地区同类支出情况进行比较的方法。</w:t>
      </w:r>
      <w:r>
        <w:rPr>
          <w:rFonts w:hint="eastAsia" w:ascii="Times New Roman" w:hAnsi="Times New Roman" w:eastAsia="仿宋_GB2312" w:cs="Times New Roman"/>
          <w:b w:val="0"/>
          <w:bCs w:val="0"/>
          <w:lang w:eastAsia="zh-CN"/>
        </w:rPr>
        <w:t>与往年情况进行比较。</w:t>
      </w:r>
    </w:p>
    <w:p w14:paraId="763A7D79">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评价标准</w:t>
      </w:r>
    </w:p>
    <w:p w14:paraId="716FBE56">
      <w:pPr>
        <w:pStyle w:val="9"/>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eastAsia="zh-CN"/>
        </w:rPr>
        <w:t>计划</w:t>
      </w:r>
      <w:r>
        <w:rPr>
          <w:rFonts w:hint="default" w:ascii="Times New Roman" w:hAnsi="Times New Roman" w:eastAsia="仿宋_GB2312" w:cs="Times New Roman"/>
          <w:b w:val="0"/>
          <w:bCs w:val="0"/>
        </w:rPr>
        <w:t>标准。</w:t>
      </w:r>
    </w:p>
    <w:p w14:paraId="3EB71C1B">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0B74AA06">
      <w:pPr>
        <w:pStyle w:val="9"/>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B29F5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169F56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04BCE10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4626FD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5FF9E3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762AF1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0DD57E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0978EC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139CE36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62D666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4D8D2B0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2AEE32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374218BF">
      <w:pPr>
        <w:numPr>
          <w:ilvl w:val="0"/>
          <w:numId w:val="4"/>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14:paraId="2A8A1F4F">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14:paraId="51779579">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2023年度农村客运补贴资金及城市交通发展奖励资金项目</w:t>
      </w:r>
      <w:r>
        <w:rPr>
          <w:rFonts w:hint="default" w:ascii="Times New Roman" w:hAnsi="Times New Roman" w:eastAsia="仿宋_GB2312" w:cs="Times New Roman"/>
          <w:sz w:val="32"/>
          <w:szCs w:val="32"/>
          <w:highlight w:val="none"/>
        </w:rPr>
        <w:t>在切实减轻企业运行负担和地方财政压力、改善农村客运、城市公交公司运营状况等方面表现出色，达到了预期的标准与要求。同时，项目也在</w:t>
      </w:r>
      <w:r>
        <w:rPr>
          <w:rFonts w:hint="default" w:ascii="Times New Roman" w:hAnsi="Times New Roman" w:eastAsia="仿宋_GB2312" w:cs="Times New Roman"/>
          <w:color w:val="auto"/>
          <w:sz w:val="32"/>
          <w:szCs w:val="32"/>
          <w:highlight w:val="none"/>
        </w:rPr>
        <w:t>[具体领域或环节]</w:t>
      </w:r>
      <w:r>
        <w:rPr>
          <w:rFonts w:hint="default" w:ascii="Times New Roman" w:hAnsi="Times New Roman" w:eastAsia="仿宋_GB2312" w:cs="Times New Roman"/>
          <w:sz w:val="32"/>
          <w:szCs w:val="32"/>
          <w:highlight w:val="none"/>
        </w:rPr>
        <w:t>取得了显著的成效，如减轻企业运行负担、改善农村客运、城市公交公司运营状况等。</w:t>
      </w:r>
    </w:p>
    <w:p w14:paraId="33863A76">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特克斯县交通运输局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126C2718">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等方面产生了积极的影响。具体而言，减轻企业运行负担和地方财政压力、改善农村客运、城市公交公司运营状况等方面的提升，为项目的利益相关者带来了实实在在的利益。</w:t>
      </w:r>
    </w:p>
    <w:p w14:paraId="11214A43">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综上所述，2023年度农村客运补贴资金及城市交通发展奖励资金项目在绩效评价中表现出色，达到了项目的预期目标，并在多个方面取得了显著的成效。</w:t>
      </w:r>
    </w:p>
    <w:p w14:paraId="0FCB954F">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14:paraId="2B4119C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highlight w:val="none"/>
          <w:lang w:val="en-US" w:eastAsia="zh-CN"/>
        </w:rPr>
        <w:t>97.134</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19.45</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97.25</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38.384</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95.96</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19.3</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96.5</w:t>
      </w:r>
      <w:r>
        <w:rPr>
          <w:rFonts w:hint="default" w:ascii="Times New Roman" w:hAnsi="Times New Roman" w:eastAsia="仿宋_GB2312" w:cs="Times New Roman"/>
          <w:b w:val="0"/>
          <w:bCs w:val="0"/>
          <w:highlight w:val="none"/>
        </w:rPr>
        <w:t>%。具</w:t>
      </w:r>
      <w:r>
        <w:rPr>
          <w:rFonts w:hint="default" w:ascii="Times New Roman" w:hAnsi="Times New Roman" w:eastAsia="仿宋_GB2312" w:cs="Times New Roman"/>
          <w:b w:val="0"/>
          <w:bCs w:val="0"/>
        </w:rPr>
        <w:t>体打分情况详见：附件1综合评分表</w:t>
      </w:r>
      <w:r>
        <w:rPr>
          <w:rFonts w:hint="default" w:ascii="Times New Roman" w:hAnsi="Times New Roman" w:eastAsia="仿宋_GB2312" w:cs="Times New Roman"/>
          <w:b w:val="0"/>
          <w:bCs w:val="0"/>
          <w:lang w:eastAsia="zh-CN"/>
        </w:rPr>
        <w:t>。</w:t>
      </w:r>
    </w:p>
    <w:p w14:paraId="53A3DAEB">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029883A3">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1719AAE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76FD71C9">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6EE4EFC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26CEF1A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0CAEF7C">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04865441">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19A7F47">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3268A5A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85AF6A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3FB1EEE9">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E853F2D">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19.45</w:t>
            </w:r>
          </w:p>
        </w:tc>
      </w:tr>
      <w:tr w14:paraId="050F795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608B5F6">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7ADB91E0">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5548FB95">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38.384</w:t>
            </w:r>
          </w:p>
        </w:tc>
      </w:tr>
      <w:tr w14:paraId="66FA40EB">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412047A5">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71AB023D">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6FBEA553">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19.3</w:t>
            </w:r>
          </w:p>
        </w:tc>
      </w:tr>
      <w:tr w14:paraId="29AEB162">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3E39D78D">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69527FAB">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1C495E4E">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97.134</w:t>
            </w:r>
          </w:p>
        </w:tc>
      </w:tr>
    </w:tbl>
    <w:p w14:paraId="386B8050">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2637FD12">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2E0F714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404F1A2D">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723C842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27917FB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05140F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5B1216E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2B70C08C">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3795418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7F29728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09FE1F8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1C70569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64F09512">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759E686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057CD23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241217F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4A12047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273D501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2D8900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3FD69D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7F3E26C8">
      <w:pPr>
        <w:pStyle w:val="9"/>
        <w:numPr>
          <w:ilvl w:val="0"/>
          <w:numId w:val="5"/>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14:paraId="0E33308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19.45</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97.25</w:t>
      </w:r>
      <w:r>
        <w:rPr>
          <w:rFonts w:hint="default" w:ascii="Times New Roman" w:hAnsi="Times New Roman" w:eastAsia="仿宋_GB2312" w:cs="Times New Roman"/>
          <w:sz w:val="32"/>
          <w:szCs w:val="32"/>
          <w:highlight w:val="none"/>
          <w:lang w:val="en-US" w:eastAsia="zh-CN"/>
        </w:rPr>
        <w:t>%。</w:t>
      </w:r>
    </w:p>
    <w:p w14:paraId="32494B44">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3620A81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2143563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735</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076EB46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184C723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634.62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lang w:val="en-US" w:eastAsia="zh-CN"/>
        </w:rPr>
        <w:t>%。</w:t>
      </w:r>
    </w:p>
    <w:p w14:paraId="54C34D1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14:paraId="5A89E8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5EB6E4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3E19E1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4A240E29">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552D336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145A2D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2E9CB77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77236B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68441F7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09021F7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2071B5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1BD4E2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1D56949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3165AD99">
      <w:pPr>
        <w:pStyle w:val="10"/>
        <w:numPr>
          <w:ilvl w:val="0"/>
          <w:numId w:val="5"/>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0D05008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38.634</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96.585</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14:paraId="594BAB4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26DE6063">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城市公交车辆数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2辆</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4A8C90E">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农村客运车辆数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346辆</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71136CD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3EA9620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具备条件的建制村通客车率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DC8D8C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资金使用合规率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该资金属于预拨资金，发时采取多退少补，核对之前就已拨付完毕，资金核对完成时为</w:t>
      </w:r>
      <w:r>
        <w:rPr>
          <w:rFonts w:hint="eastAsia" w:eastAsia="仿宋_GB2312" w:cs="Times New Roman"/>
          <w:sz w:val="32"/>
          <w:szCs w:val="32"/>
          <w:highlight w:val="none"/>
          <w:lang w:val="en-US" w:eastAsia="zh-CN"/>
        </w:rPr>
        <w:t>634.6157万元</w:t>
      </w:r>
    </w:p>
    <w:p w14:paraId="1118D2C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565EDBB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资金支付及时率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该资金属于预拨资金，发时采取多退少补，核对之前就已拨付完毕，资金核对完成时为</w:t>
      </w:r>
      <w:r>
        <w:rPr>
          <w:rFonts w:hint="eastAsia" w:eastAsia="仿宋_GB2312" w:cs="Times New Roman"/>
          <w:sz w:val="32"/>
          <w:szCs w:val="32"/>
          <w:highlight w:val="none"/>
          <w:lang w:val="en-US" w:eastAsia="zh-CN"/>
        </w:rPr>
        <w:t>634.6157万元</w:t>
      </w:r>
    </w:p>
    <w:p w14:paraId="1D8677C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18BB79D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城市公交补助资金占用油费用的比例</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B356430">
      <w:pPr>
        <w:pStyle w:val="10"/>
        <w:numPr>
          <w:ilvl w:val="0"/>
          <w:numId w:val="5"/>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6922DF6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19.3</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96.5</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具体效益指标及满意度指标完成情况如下：</w:t>
      </w:r>
    </w:p>
    <w:p w14:paraId="1702BA47">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5AF41B8A">
      <w:pPr>
        <w:shd w:val="clear" w:color="auto" w:fill="auto"/>
        <w:spacing w:line="600" w:lineRule="exact"/>
        <w:ind w:left="638" w:leftChars="304" w:firstLine="0" w:firstLineChars="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r>
        <w:rPr>
          <w:rFonts w:hint="eastAsia" w:eastAsia="仿宋_GB2312" w:cs="Times New Roman"/>
          <w:sz w:val="32"/>
          <w:szCs w:val="32"/>
          <w:highlight w:val="none"/>
          <w:lang w:eastAsia="zh-CN"/>
        </w:rPr>
        <w:t>改善农村客运、城市公交公司运营情况</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满意度</w:t>
      </w:r>
    </w:p>
    <w:p w14:paraId="7DAE2984">
      <w:pPr>
        <w:numPr>
          <w:ilvl w:val="0"/>
          <w:numId w:val="0"/>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农村、城市受益群众满意度</w:t>
      </w:r>
    </w:p>
    <w:p w14:paraId="5A340D35">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248199E2">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2023年度农村客运补贴资金及城市交通发展奖励资金</w:t>
      </w:r>
      <w:r>
        <w:rPr>
          <w:rFonts w:hint="default" w:ascii="Times New Roman" w:hAnsi="Times New Roman" w:eastAsia="仿宋_GB2312" w:cs="Times New Roman"/>
          <w:sz w:val="32"/>
          <w:szCs w:val="32"/>
        </w:rPr>
        <w:t>项目年初预算</w:t>
      </w:r>
      <w:r>
        <w:rPr>
          <w:rFonts w:hint="eastAsia" w:ascii="Times New Roman" w:hAnsi="Times New Roman" w:eastAsia="仿宋_GB2312" w:cs="Times New Roman"/>
          <w:sz w:val="32"/>
          <w:szCs w:val="32"/>
          <w:lang w:val="en-US" w:eastAsia="zh-CN"/>
        </w:rPr>
        <w:t>735</w:t>
      </w:r>
      <w:r>
        <w:rPr>
          <w:rFonts w:hint="default" w:ascii="Times New Roman" w:hAnsi="Times New Roman" w:eastAsia="仿宋_GB2312" w:cs="Times New Roman"/>
          <w:sz w:val="32"/>
          <w:szCs w:val="32"/>
        </w:rPr>
        <w:t>万元，全年预算</w:t>
      </w:r>
      <w:r>
        <w:rPr>
          <w:rFonts w:hint="eastAsia" w:ascii="Times New Roman" w:hAnsi="Times New Roman" w:eastAsia="仿宋_GB2312" w:cs="Times New Roman"/>
          <w:sz w:val="32"/>
          <w:szCs w:val="32"/>
          <w:lang w:val="en-US" w:eastAsia="zh-CN"/>
        </w:rPr>
        <w:t>735</w:t>
      </w:r>
      <w:r>
        <w:rPr>
          <w:rFonts w:hint="default" w:ascii="Times New Roman" w:hAnsi="Times New Roman" w:eastAsia="仿宋_GB2312" w:cs="Times New Roman"/>
          <w:sz w:val="32"/>
          <w:szCs w:val="32"/>
        </w:rPr>
        <w:t>万元，实际支出</w:t>
      </w:r>
      <w:r>
        <w:rPr>
          <w:rFonts w:hint="eastAsia" w:ascii="Times New Roman" w:hAnsi="Times New Roman" w:eastAsia="仿宋_GB2312" w:cs="Times New Roman"/>
          <w:sz w:val="32"/>
          <w:szCs w:val="32"/>
          <w:lang w:val="en-US" w:eastAsia="zh-CN"/>
        </w:rPr>
        <w:t>634.62</w:t>
      </w:r>
      <w:r>
        <w:rPr>
          <w:rFonts w:hint="default" w:ascii="Times New Roman" w:hAnsi="Times New Roman" w:eastAsia="仿宋_GB2312" w:cs="Times New Roman"/>
          <w:sz w:val="32"/>
          <w:szCs w:val="32"/>
        </w:rPr>
        <w:t>万元，预算执行率为</w:t>
      </w:r>
      <w:r>
        <w:rPr>
          <w:rFonts w:hint="eastAsia" w:ascii="Times New Roman" w:hAnsi="Times New Roman" w:eastAsia="仿宋_GB2312" w:cs="Times New Roman"/>
          <w:sz w:val="32"/>
          <w:szCs w:val="32"/>
          <w:lang w:val="en-US" w:eastAsia="zh-CN"/>
        </w:rPr>
        <w:t>86.34</w:t>
      </w:r>
      <w:r>
        <w:rPr>
          <w:rFonts w:hint="default" w:ascii="Times New Roman" w:hAnsi="Times New Roman" w:eastAsia="仿宋_GB2312" w:cs="Times New Roman"/>
          <w:sz w:val="32"/>
          <w:szCs w:val="32"/>
        </w:rPr>
        <w:t>%，项目绩效指标总体完成率为</w:t>
      </w:r>
      <w:r>
        <w:rPr>
          <w:rFonts w:hint="eastAsia" w:ascii="Times New Roman" w:hAnsi="Times New Roman" w:eastAsia="仿宋_GB2312" w:cs="Times New Roman"/>
          <w:sz w:val="32"/>
          <w:szCs w:val="32"/>
          <w:lang w:val="en-US" w:eastAsia="zh-CN"/>
        </w:rPr>
        <w:t>86.34</w:t>
      </w:r>
      <w:r>
        <w:rPr>
          <w:rFonts w:hint="default" w:ascii="Times New Roman" w:hAnsi="Times New Roman" w:eastAsia="仿宋_GB2312" w:cs="Times New Roman"/>
          <w:sz w:val="32"/>
          <w:szCs w:val="32"/>
        </w:rPr>
        <w:t>%，总体偏差率为</w:t>
      </w:r>
      <w:r>
        <w:rPr>
          <w:rFonts w:hint="eastAsia" w:ascii="Times New Roman" w:hAnsi="Times New Roman" w:eastAsia="仿宋_GB2312" w:cs="Times New Roman"/>
          <w:sz w:val="32"/>
          <w:szCs w:val="32"/>
          <w:lang w:val="en-US" w:eastAsia="zh-CN"/>
        </w:rPr>
        <w:t>33.33</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偏差原因</w:t>
      </w:r>
      <w:r>
        <w:rPr>
          <w:rFonts w:hint="eastAsia" w:ascii="Times New Roman" w:hAnsi="Times New Roman" w:eastAsia="仿宋_GB2312" w:cs="Times New Roman"/>
          <w:sz w:val="32"/>
          <w:szCs w:val="32"/>
          <w:lang w:eastAsia="zh-CN"/>
        </w:rPr>
        <w:t>该资金属于预拨资金，发时采取多退少补，核对之前就已拨付完毕，资金核对完成时为</w:t>
      </w:r>
      <w:r>
        <w:rPr>
          <w:rFonts w:hint="eastAsia" w:ascii="Times New Roman" w:hAnsi="Times New Roman" w:eastAsia="仿宋_GB2312" w:cs="Times New Roman"/>
          <w:sz w:val="32"/>
          <w:szCs w:val="32"/>
          <w:lang w:val="en-US" w:eastAsia="zh-CN"/>
        </w:rPr>
        <w:t>634.6157万元</w:t>
      </w:r>
      <w:r>
        <w:rPr>
          <w:rFonts w:hint="default" w:ascii="Times New Roman" w:hAnsi="Times New Roman" w:eastAsia="仿宋_GB2312" w:cs="Times New Roman"/>
          <w:sz w:val="32"/>
          <w:szCs w:val="32"/>
        </w:rPr>
        <w:t>，改进措施</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lang w:val="en-US" w:eastAsia="zh-CN"/>
        </w:rPr>
        <w:t>优化计划与执行、强化沟通与写作、强化监督力度</w:t>
      </w:r>
      <w:r>
        <w:rPr>
          <w:rFonts w:hint="default" w:ascii="Times New Roman" w:hAnsi="Times New Roman" w:eastAsia="仿宋_GB2312" w:cs="Times New Roman"/>
          <w:sz w:val="32"/>
          <w:szCs w:val="32"/>
        </w:rPr>
        <w:t>。</w:t>
      </w:r>
    </w:p>
    <w:p w14:paraId="36520B48">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4226CE0E">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05FA4AD2">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077678F">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04FFF591">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52330F0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2290024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07BD1BA4">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545D760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5000A04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107CCAA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3DFBBE30">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0D9DAC9D">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33F4C778">
      <w:pPr>
        <w:pStyle w:val="11"/>
        <w:spacing w:after="0" w:line="560" w:lineRule="exact"/>
        <w:ind w:left="0" w:leftChars="0" w:firstLine="640"/>
        <w:rPr>
          <w:rFonts w:hint="default" w:ascii="Times New Roman" w:hAnsi="Times New Roman" w:cs="Times New Roman"/>
        </w:rPr>
      </w:pPr>
      <w:r>
        <w:rPr>
          <w:rFonts w:hint="default" w:ascii="Times New Roman" w:hAnsi="Times New Roman" w:eastAsia="仿宋_GB2312" w:cs="Times New Roman"/>
          <w:sz w:val="32"/>
          <w:szCs w:val="32"/>
        </w:rPr>
        <w:t>本项目无其他需说明的问题。</w:t>
      </w:r>
      <w:bookmarkStart w:id="1" w:name="_GoBack"/>
      <w:bookmarkEnd w:id="1"/>
    </w:p>
    <w:sectPr>
      <w:footerReference r:id="rId3" w:type="default"/>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3715B695-ED06-44F7-B657-5871E4020F81}"/>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embedRegular r:id="rId2" w:fontKey="{98E6983B-176E-4F1E-8FE0-150D1AF447BB}"/>
  </w:font>
  <w:font w:name="华文中宋">
    <w:panose1 w:val="02010600040101010101"/>
    <w:charset w:val="86"/>
    <w:family w:val="auto"/>
    <w:pitch w:val="default"/>
    <w:sig w:usb0="00000287" w:usb1="080F0000" w:usb2="00000000" w:usb3="00000000" w:csb0="0004009F" w:csb1="DFD70000"/>
    <w:embedRegular r:id="rId3" w:fontKey="{CD351F01-AE72-4F67-A939-51F96B641C73}"/>
  </w:font>
  <w:font w:name="方正小标宋_GBK">
    <w:panose1 w:val="02000000000000000000"/>
    <w:charset w:val="86"/>
    <w:family w:val="script"/>
    <w:pitch w:val="default"/>
    <w:sig w:usb0="A00002BF" w:usb1="38CF7CFA" w:usb2="00082016" w:usb3="00000000" w:csb0="00040001" w:csb1="00000000"/>
    <w:embedRegular r:id="rId4" w:fontKey="{1AD2A414-62BC-46F4-94F6-24DE1C1E7B47}"/>
  </w:font>
  <w:font w:name="方正小标宋简体">
    <w:panose1 w:val="02000000000000000000"/>
    <w:charset w:val="86"/>
    <w:family w:val="auto"/>
    <w:pitch w:val="default"/>
    <w:sig w:usb0="00000001" w:usb1="08000000" w:usb2="00000000" w:usb3="00000000" w:csb0="00040000" w:csb1="00000000"/>
    <w:embedRegular r:id="rId5" w:fontKey="{8BCB9779-1D90-41D7-A986-B5922D7D17F7}"/>
  </w:font>
  <w:font w:name="楷体_GB2312">
    <w:altName w:val="楷体"/>
    <w:panose1 w:val="02010609030101010101"/>
    <w:charset w:val="86"/>
    <w:family w:val="auto"/>
    <w:pitch w:val="default"/>
    <w:sig w:usb0="00000000" w:usb1="00000000" w:usb2="00000000" w:usb3="00000000" w:csb0="00040000" w:csb1="00000000"/>
    <w:embedRegular r:id="rId6" w:fontKey="{7886C2C5-9D98-48E7-96CE-F91E48AFE159}"/>
  </w:font>
  <w:font w:name="方正仿宋_GBK">
    <w:altName w:val="微软雅黑"/>
    <w:panose1 w:val="03000509000000000000"/>
    <w:charset w:val="86"/>
    <w:family w:val="auto"/>
    <w:pitch w:val="default"/>
    <w:sig w:usb0="00000000" w:usb1="00000000" w:usb2="00000000" w:usb3="00000000" w:csb0="00040000" w:csb1="00000000"/>
    <w:embedRegular r:id="rId7" w:fontKey="{5BE7A3E3-1837-4F9D-8CA4-D6DA3AF8418B}"/>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embedRegular r:id="rId8" w:fontKey="{5B94F161-085E-4A95-89F4-702BE201B116}"/>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253CF76B">
        <w:pPr>
          <w:pStyle w:val="6"/>
          <w:jc w:val="center"/>
        </w:pPr>
        <w:r>
          <w:fldChar w:fldCharType="begin"/>
        </w:r>
        <w:r>
          <w:instrText xml:space="preserve">PAGE   \* MERGEFORMAT</w:instrText>
        </w:r>
        <w:r>
          <w:fldChar w:fldCharType="separate"/>
        </w:r>
        <w:r>
          <w:rPr>
            <w:lang w:val="zh-CN"/>
          </w:rPr>
          <w:t>13</w:t>
        </w:r>
        <w:r>
          <w:fldChar w:fldCharType="end"/>
        </w:r>
      </w:p>
    </w:sdtContent>
  </w:sdt>
  <w:p w14:paraId="6DA15D8E">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3"/>
      <w:numFmt w:val="chineseCounting"/>
      <w:suff w:val="nothing"/>
      <w:lvlText w:val="%1、"/>
      <w:lvlJc w:val="left"/>
      <w:rPr>
        <w:rFonts w:hint="eastAsia"/>
      </w:rPr>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2"/>
      <w:numFmt w:val="decimal"/>
      <w:lvlText w:val="%1."/>
      <w:lvlJc w:val="left"/>
      <w:pPr>
        <w:tabs>
          <w:tab w:val="left" w:pos="312"/>
        </w:tabs>
      </w:pPr>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140F0D7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eyJoZGlkIjoiYzMzNjdjNGY5OWZjMWFmZTE5ODgxNmRhOWM0M2UwZDEiLCJ1c2VySWQiOiI0NzM1ODQ1NTQifQ==</vt:lpwstr>
  </property>
</Properties>
</file>

<file path=customXml/itemProps1.xml><?xml version="1.0" encoding="utf-8"?>
<ds:datastoreItem xmlns:ds="http://schemas.openxmlformats.org/officeDocument/2006/customXml" ds:itemID="{86b4bae9-e41c-4081-89c9-83d3f5ffcd04}">
  <ds:schemaRefs/>
</ds:datastoreItem>
</file>

<file path=docProps/app.xml><?xml version="1.0" encoding="utf-8"?>
<Properties xmlns="http://schemas.openxmlformats.org/officeDocument/2006/extended-properties" xmlns:vt="http://schemas.openxmlformats.org/officeDocument/2006/docPropsVTypes">
  <Template>Normal</Template>
  <Pages>21</Pages>
  <Words>9300</Words>
  <Characters>9624</Characters>
  <Lines>58</Lines>
  <Paragraphs>16</Paragraphs>
  <TotalTime>2</TotalTime>
  <ScaleCrop>false</ScaleCrop>
  <LinksUpToDate>false</LinksUpToDate>
  <CharactersWithSpaces>9632</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dcterms:modified xsi:type="dcterms:W3CDTF">2025-11-13T05:23:49Z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F1A32EB7C53F433780EB4BD1AD3DECDF_13</vt:lpwstr>
  </property>
  <property fmtid="{D5CDD505-2E9C-101B-9397-08002B2CF9AE}" pid="4" name="KSOTemplateDocerSaveRecord">
    <vt:lpwstr>eyJoZGlkIjoiMzEwNjkzMWMxZWMzNzU0NmUyNzQ2NGY3YzlmZjBhZDUiLCJ1c2VySWQiOiI0OTMxMTE3MjUifQ==</vt:lpwstr>
  </property>
</Properties>
</file>